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7DE" w:rsidRPr="00334121" w:rsidRDefault="00737E9A" w:rsidP="002C34C8">
      <w:pPr>
        <w:pStyle w:val="Ttulo1"/>
        <w:jc w:val="center"/>
        <w:rPr>
          <w:lang w:val="es-ES"/>
        </w:rPr>
      </w:pPr>
      <w:r w:rsidRPr="00334121">
        <w:rPr>
          <w:lang w:val="es-ES"/>
        </w:rPr>
        <w:t>INFORME DE JUSTIFICACIÓN DE LA ADJUDICACIÓN</w:t>
      </w:r>
    </w:p>
    <w:p w:rsidR="006824A0" w:rsidRPr="00334121" w:rsidRDefault="006824A0" w:rsidP="006824A0">
      <w:pPr>
        <w:rPr>
          <w:lang w:val="es-ES"/>
        </w:rPr>
      </w:pPr>
    </w:p>
    <w:p w:rsidR="000B27DE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 xml:space="preserve">Contrato de suministro de </w:t>
      </w:r>
      <w:r w:rsidR="002C34C8" w:rsidRPr="00334121">
        <w:rPr>
          <w:lang w:val="es-ES"/>
        </w:rPr>
        <w:t xml:space="preserve">una </w:t>
      </w:r>
      <w:r w:rsidR="00D142C4" w:rsidRPr="00334121">
        <w:rPr>
          <w:lang w:val="es-ES"/>
        </w:rPr>
        <w:t xml:space="preserve">Licencia anual de un software para la creación de un espacio de datos como servicio dedicado a la compartición de datos de pacientes con cáncer de pulmón que permita la compartición segura y soberana de datos en el marco del proyecto SHARE: </w:t>
      </w:r>
      <w:proofErr w:type="spellStart"/>
      <w:r w:rsidR="00D142C4" w:rsidRPr="00334121">
        <w:rPr>
          <w:lang w:val="es-ES"/>
        </w:rPr>
        <w:t>Spanish</w:t>
      </w:r>
      <w:proofErr w:type="spellEnd"/>
      <w:r w:rsidR="00D142C4" w:rsidRPr="00334121">
        <w:rPr>
          <w:lang w:val="es-ES"/>
        </w:rPr>
        <w:t xml:space="preserve"> </w:t>
      </w:r>
      <w:proofErr w:type="spellStart"/>
      <w:r w:rsidR="00D142C4" w:rsidRPr="00334121">
        <w:rPr>
          <w:lang w:val="es-ES"/>
        </w:rPr>
        <w:t>Cancer</w:t>
      </w:r>
      <w:proofErr w:type="spellEnd"/>
      <w:r w:rsidR="00D142C4" w:rsidRPr="00334121">
        <w:rPr>
          <w:lang w:val="es-ES"/>
        </w:rPr>
        <w:t xml:space="preserve"> Data </w:t>
      </w:r>
      <w:proofErr w:type="spellStart"/>
      <w:r w:rsidR="00D142C4" w:rsidRPr="00334121">
        <w:rPr>
          <w:lang w:val="es-ES"/>
        </w:rPr>
        <w:t>Space</w:t>
      </w:r>
      <w:proofErr w:type="spellEnd"/>
      <w:r w:rsidR="00D142C4" w:rsidRPr="00334121">
        <w:rPr>
          <w:lang w:val="es-ES"/>
        </w:rPr>
        <w:t xml:space="preserve"> (TSI-100123-2024-3)</w:t>
      </w:r>
    </w:p>
    <w:p w:rsidR="000B27DE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>Entidad contratante: Fundación para la Investigación Biomédica del Hospital Universitario Puerta de Hierro Majadahonda</w:t>
      </w:r>
    </w:p>
    <w:p w:rsidR="000B27DE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>Procedimiento: Abierto simplificado con pluralidad de criterios</w:t>
      </w:r>
    </w:p>
    <w:p w:rsidR="000B27DE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 xml:space="preserve">Objeto del contrato: </w:t>
      </w:r>
      <w:r w:rsidR="00D142C4" w:rsidRPr="00334121">
        <w:rPr>
          <w:lang w:val="es-ES"/>
        </w:rPr>
        <w:t xml:space="preserve">Licencia anual de un software para la creación de un espacio de datos como servicio dedicado a la compartición de datos de pacientes con cáncer de pulmón que permita la compartición segura y soberana de datos en el marco del proyecto SHARE: </w:t>
      </w:r>
      <w:proofErr w:type="spellStart"/>
      <w:r w:rsidR="00D142C4" w:rsidRPr="00334121">
        <w:rPr>
          <w:lang w:val="es-ES"/>
        </w:rPr>
        <w:t>Spanish</w:t>
      </w:r>
      <w:proofErr w:type="spellEnd"/>
      <w:r w:rsidR="00D142C4" w:rsidRPr="00334121">
        <w:rPr>
          <w:lang w:val="es-ES"/>
        </w:rPr>
        <w:t xml:space="preserve"> </w:t>
      </w:r>
      <w:proofErr w:type="spellStart"/>
      <w:r w:rsidR="00D142C4" w:rsidRPr="00334121">
        <w:rPr>
          <w:lang w:val="es-ES"/>
        </w:rPr>
        <w:t>Cancer</w:t>
      </w:r>
      <w:proofErr w:type="spellEnd"/>
      <w:r w:rsidR="00D142C4" w:rsidRPr="00334121">
        <w:rPr>
          <w:lang w:val="es-ES"/>
        </w:rPr>
        <w:t xml:space="preserve"> Data </w:t>
      </w:r>
      <w:proofErr w:type="spellStart"/>
      <w:r w:rsidR="00D142C4" w:rsidRPr="00334121">
        <w:rPr>
          <w:lang w:val="es-ES"/>
        </w:rPr>
        <w:t>Space</w:t>
      </w:r>
      <w:proofErr w:type="spellEnd"/>
      <w:r w:rsidR="00D142C4" w:rsidRPr="00334121">
        <w:rPr>
          <w:lang w:val="es-ES"/>
        </w:rPr>
        <w:t xml:space="preserve"> (TSI-100123-2024-3</w:t>
      </w:r>
      <w:r w:rsidR="00334121" w:rsidRPr="00334121">
        <w:rPr>
          <w:lang w:val="es-ES"/>
        </w:rPr>
        <w:t>) para</w:t>
      </w:r>
      <w:r w:rsidR="002C34C8" w:rsidRPr="00334121">
        <w:rPr>
          <w:lang w:val="es-ES"/>
        </w:rPr>
        <w:t xml:space="preserve"> la Fundación para la Investigación Biomédica del Hospital Universitario Puerta de Hierro Majadahonda</w:t>
      </w:r>
    </w:p>
    <w:p w:rsidR="00334121" w:rsidRDefault="006824A0" w:rsidP="00334121">
      <w:pPr>
        <w:jc w:val="both"/>
        <w:rPr>
          <w:lang w:val="es-ES"/>
        </w:rPr>
      </w:pPr>
      <w:r w:rsidRPr="00334121">
        <w:rPr>
          <w:lang w:val="es-ES"/>
        </w:rPr>
        <w:t xml:space="preserve">Fecha: </w:t>
      </w:r>
      <w:r w:rsidR="002C34C8" w:rsidRPr="00334121">
        <w:rPr>
          <w:lang w:val="es-ES"/>
        </w:rPr>
        <w:t>05/09/2025</w:t>
      </w:r>
    </w:p>
    <w:p w:rsidR="000B27DE" w:rsidRPr="00334121" w:rsidRDefault="000B27DE" w:rsidP="00334121">
      <w:pPr>
        <w:jc w:val="both"/>
        <w:rPr>
          <w:lang w:val="es-ES"/>
        </w:rPr>
      </w:pPr>
    </w:p>
    <w:p w:rsidR="000B27DE" w:rsidRPr="00334121" w:rsidRDefault="00737E9A" w:rsidP="00334121">
      <w:pPr>
        <w:pStyle w:val="Ttulo2"/>
        <w:jc w:val="both"/>
        <w:rPr>
          <w:lang w:val="es-ES"/>
        </w:rPr>
      </w:pPr>
      <w:r w:rsidRPr="00334121">
        <w:rPr>
          <w:lang w:val="es-ES"/>
        </w:rPr>
        <w:t>1. Antecedentes</w:t>
      </w:r>
    </w:p>
    <w:p w:rsidR="00914135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>En fecha</w:t>
      </w:r>
      <w:r w:rsidR="00334121">
        <w:rPr>
          <w:lang w:val="es-ES"/>
        </w:rPr>
        <w:t xml:space="preserve"> 30 de julio de 2025</w:t>
      </w:r>
      <w:r w:rsidRPr="00334121">
        <w:rPr>
          <w:lang w:val="es-ES"/>
        </w:rPr>
        <w:t xml:space="preserve"> la Fundación para la Investigación Biomédica del Hospital Universitario Puerta de Hierro Majadahonda aprobó la necesidad de disponer de una </w:t>
      </w:r>
      <w:r w:rsidR="002C34C8" w:rsidRPr="00334121">
        <w:rPr>
          <w:lang w:val="es-ES"/>
        </w:rPr>
        <w:t xml:space="preserve"> </w:t>
      </w:r>
      <w:r w:rsidR="00D142C4" w:rsidRPr="00334121">
        <w:rPr>
          <w:lang w:val="es-ES"/>
        </w:rPr>
        <w:t xml:space="preserve">Licencia anual de un software para la creación de un espacio de datos como servicio dedicado a la compartición de datos de pacientes con cáncer de pulmón que permita la compartición segura y soberana de datos en el marco del proyecto </w:t>
      </w:r>
      <w:r w:rsidR="00574D5A" w:rsidRPr="00334121">
        <w:rPr>
          <w:lang w:val="es-ES"/>
        </w:rPr>
        <w:t>SHARE</w:t>
      </w:r>
      <w:r w:rsidR="002C34C8" w:rsidRPr="00334121">
        <w:rPr>
          <w:lang w:val="es-ES"/>
        </w:rPr>
        <w:t xml:space="preserve">, </w:t>
      </w:r>
      <w:r w:rsidRPr="00334121">
        <w:rPr>
          <w:lang w:val="es-ES"/>
        </w:rPr>
        <w:t xml:space="preserve">considerado imprescindible para el desarrollo del proyecto de investigación </w:t>
      </w:r>
      <w:r w:rsidR="002C34C8" w:rsidRPr="00334121">
        <w:rPr>
          <w:lang w:val="es-ES"/>
        </w:rPr>
        <w:t>S</w:t>
      </w:r>
      <w:r w:rsidR="00574D5A" w:rsidRPr="00334121">
        <w:rPr>
          <w:lang w:val="es-ES"/>
        </w:rPr>
        <w:t xml:space="preserve">HARE: </w:t>
      </w:r>
      <w:proofErr w:type="spellStart"/>
      <w:r w:rsidR="00574D5A" w:rsidRPr="00334121">
        <w:rPr>
          <w:lang w:val="es-ES"/>
        </w:rPr>
        <w:t>Spanish</w:t>
      </w:r>
      <w:proofErr w:type="spellEnd"/>
      <w:r w:rsidR="00574D5A" w:rsidRPr="00334121">
        <w:rPr>
          <w:lang w:val="es-ES"/>
        </w:rPr>
        <w:t xml:space="preserve"> </w:t>
      </w:r>
      <w:proofErr w:type="spellStart"/>
      <w:r w:rsidR="00574D5A" w:rsidRPr="00334121">
        <w:rPr>
          <w:lang w:val="es-ES"/>
        </w:rPr>
        <w:t>Cancer</w:t>
      </w:r>
      <w:proofErr w:type="spellEnd"/>
      <w:r w:rsidR="00574D5A" w:rsidRPr="00334121">
        <w:rPr>
          <w:lang w:val="es-ES"/>
        </w:rPr>
        <w:t xml:space="preserve"> Data </w:t>
      </w:r>
      <w:proofErr w:type="spellStart"/>
      <w:r w:rsidR="00574D5A" w:rsidRPr="00334121">
        <w:rPr>
          <w:lang w:val="es-ES"/>
        </w:rPr>
        <w:t>Space</w:t>
      </w:r>
      <w:proofErr w:type="spellEnd"/>
      <w:r w:rsidR="002C34C8" w:rsidRPr="00334121">
        <w:rPr>
          <w:lang w:val="es-ES"/>
        </w:rPr>
        <w:t>(TSI-100123-2024-3)</w:t>
      </w:r>
      <w:r w:rsidRPr="00334121">
        <w:rPr>
          <w:lang w:val="es-ES"/>
        </w:rPr>
        <w:br/>
      </w:r>
      <w:r w:rsidRPr="00334121">
        <w:rPr>
          <w:lang w:val="es-ES"/>
        </w:rPr>
        <w:br/>
        <w:t>Con el fin de garantizar los principios de publicidad, concurrencia y transparencia, se procedió a la publicación del correspondiente Pliego de Cláusulas Administrativas Particulares (PCAP) que ha de regir en el contrato, mediante procedimiento abierto simplificado con pluralidad de criterios de adjudicación.</w:t>
      </w:r>
    </w:p>
    <w:p w:rsidR="000B27DE" w:rsidRPr="00334121" w:rsidRDefault="00737E9A" w:rsidP="00334121">
      <w:pPr>
        <w:pStyle w:val="Ttulo2"/>
        <w:jc w:val="both"/>
        <w:rPr>
          <w:lang w:val="es-ES"/>
        </w:rPr>
      </w:pPr>
      <w:r w:rsidRPr="00334121">
        <w:rPr>
          <w:lang w:val="es-ES"/>
        </w:rPr>
        <w:t>2. Desarrollo del procedimiento de licitación</w:t>
      </w:r>
    </w:p>
    <w:p w:rsidR="000B27DE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>- El anuncio de licitación se publicó en la pla</w:t>
      </w:r>
      <w:r w:rsidR="00334121">
        <w:rPr>
          <w:lang w:val="es-ES"/>
        </w:rPr>
        <w:t>taforma correspondiente el día 4 de agosto de 2025.</w:t>
      </w:r>
      <w:r w:rsidRPr="00334121">
        <w:rPr>
          <w:lang w:val="es-ES"/>
        </w:rPr>
        <w:br/>
        <w:t xml:space="preserve">- Dentro del plazo establecido, se recibió una única oferta presentada por </w:t>
      </w:r>
      <w:r w:rsidR="00D142C4" w:rsidRPr="00334121">
        <w:rPr>
          <w:lang w:val="es-ES"/>
        </w:rPr>
        <w:t xml:space="preserve">Fundación Centro Tecnológico de </w:t>
      </w:r>
      <w:proofErr w:type="spellStart"/>
      <w:r w:rsidR="00D142C4" w:rsidRPr="00334121">
        <w:rPr>
          <w:lang w:val="es-ES"/>
        </w:rPr>
        <w:t>Telecomunicacións</w:t>
      </w:r>
      <w:proofErr w:type="spellEnd"/>
      <w:r w:rsidR="00D142C4" w:rsidRPr="00334121">
        <w:rPr>
          <w:lang w:val="es-ES"/>
        </w:rPr>
        <w:t xml:space="preserve"> de Galicia (GRADIANT)</w:t>
      </w:r>
      <w:r w:rsidRPr="00334121">
        <w:rPr>
          <w:lang w:val="es-ES"/>
        </w:rPr>
        <w:br/>
        <w:t>- La mesa de contratación, constituida de conformidad con la normativa vigente, procedió a la apertura y análisis de la documentación administrativa, técnica y económica presentada.</w:t>
      </w:r>
    </w:p>
    <w:p w:rsidR="000B27DE" w:rsidRPr="00334121" w:rsidRDefault="00737E9A" w:rsidP="00334121">
      <w:pPr>
        <w:pStyle w:val="Ttulo2"/>
        <w:jc w:val="both"/>
        <w:rPr>
          <w:lang w:val="es-ES"/>
        </w:rPr>
      </w:pPr>
      <w:r w:rsidRPr="00334121">
        <w:rPr>
          <w:lang w:val="es-ES"/>
        </w:rPr>
        <w:lastRenderedPageBreak/>
        <w:t>3. Evaluación de la oferta</w:t>
      </w:r>
    </w:p>
    <w:p w:rsidR="00574D5A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 xml:space="preserve">La oferta presentada por </w:t>
      </w:r>
      <w:r w:rsidR="00D142C4" w:rsidRPr="00334121">
        <w:rPr>
          <w:lang w:val="es-ES"/>
        </w:rPr>
        <w:t xml:space="preserve">Fundación Centro Tecnológico de </w:t>
      </w:r>
      <w:proofErr w:type="spellStart"/>
      <w:r w:rsidR="00D142C4" w:rsidRPr="00334121">
        <w:rPr>
          <w:lang w:val="es-ES"/>
        </w:rPr>
        <w:t>Telecomunicacións</w:t>
      </w:r>
      <w:proofErr w:type="spellEnd"/>
      <w:r w:rsidR="00D142C4" w:rsidRPr="00334121">
        <w:rPr>
          <w:lang w:val="es-ES"/>
        </w:rPr>
        <w:t xml:space="preserve"> de Galicia (GRADIANT)</w:t>
      </w:r>
      <w:r w:rsidRPr="00334121">
        <w:rPr>
          <w:lang w:val="es-ES"/>
        </w:rPr>
        <w:t xml:space="preserve"> ha sido evaluada en base a los criterios de adjudi</w:t>
      </w:r>
      <w:r w:rsidR="002C34C8" w:rsidRPr="00334121">
        <w:rPr>
          <w:lang w:val="es-ES"/>
        </w:rPr>
        <w:t>cación establecidos en el PCAP: de solvencia técnica</w:t>
      </w:r>
      <w:r w:rsidR="00574D5A" w:rsidRPr="00334121">
        <w:rPr>
          <w:lang w:val="es-ES"/>
        </w:rPr>
        <w:t xml:space="preserve"> (</w:t>
      </w:r>
      <w:r w:rsidR="00D142C4" w:rsidRPr="00334121">
        <w:rPr>
          <w:lang w:val="es-ES"/>
        </w:rPr>
        <w:t xml:space="preserve">experiencia en el desarrollo de soluciones tecnológicas para espacios de datos, habiendo participado en al menos tres proyectos de investigación en tecnologías Cloud, </w:t>
      </w:r>
      <w:proofErr w:type="spellStart"/>
      <w:r w:rsidR="00D142C4" w:rsidRPr="00334121">
        <w:rPr>
          <w:lang w:val="es-ES"/>
        </w:rPr>
        <w:t>Edge</w:t>
      </w:r>
      <w:proofErr w:type="spellEnd"/>
      <w:r w:rsidR="00D142C4" w:rsidRPr="00334121">
        <w:rPr>
          <w:lang w:val="es-ES"/>
        </w:rPr>
        <w:t xml:space="preserve"> Computing o </w:t>
      </w:r>
      <w:proofErr w:type="spellStart"/>
      <w:r w:rsidR="00D142C4" w:rsidRPr="00334121">
        <w:rPr>
          <w:lang w:val="es-ES"/>
        </w:rPr>
        <w:t>Embedded</w:t>
      </w:r>
      <w:proofErr w:type="spellEnd"/>
      <w:r w:rsidR="00D142C4" w:rsidRPr="00334121">
        <w:rPr>
          <w:lang w:val="es-ES"/>
        </w:rPr>
        <w:t xml:space="preserve"> </w:t>
      </w:r>
      <w:proofErr w:type="spellStart"/>
      <w:r w:rsidR="00D142C4" w:rsidRPr="00334121">
        <w:rPr>
          <w:lang w:val="es-ES"/>
        </w:rPr>
        <w:t>IoT</w:t>
      </w:r>
      <w:proofErr w:type="spellEnd"/>
      <w:r w:rsidR="00D142C4" w:rsidRPr="00334121">
        <w:rPr>
          <w:lang w:val="es-ES"/>
        </w:rPr>
        <w:t xml:space="preserve">, así como en al menos tres proyectos de investigación centrados en la aplicación de mecanismos de seguridad y/o privacidad en entornos de compartición de datos; experiencia en el ámbito sanitario, específicamente en oncología, mediante la participación en al menos tres proyectos de investigación e innovación vinculados a esta especialidad; haber participado en al menos una iniciativa promovida o reconocida por </w:t>
      </w:r>
      <w:proofErr w:type="spellStart"/>
      <w:r w:rsidR="00D142C4" w:rsidRPr="00334121">
        <w:rPr>
          <w:lang w:val="es-ES"/>
        </w:rPr>
        <w:t>Gaia</w:t>
      </w:r>
      <w:proofErr w:type="spellEnd"/>
      <w:r w:rsidR="00D142C4" w:rsidRPr="00334121">
        <w:rPr>
          <w:lang w:val="es-ES"/>
        </w:rPr>
        <w:t xml:space="preserve">-X </w:t>
      </w:r>
      <w:proofErr w:type="spellStart"/>
      <w:r w:rsidR="00D142C4" w:rsidRPr="00334121">
        <w:rPr>
          <w:lang w:val="es-ES"/>
        </w:rPr>
        <w:t>Spain</w:t>
      </w:r>
      <w:proofErr w:type="spellEnd"/>
      <w:r w:rsidR="00574D5A" w:rsidRPr="00334121">
        <w:rPr>
          <w:lang w:val="es-ES"/>
        </w:rPr>
        <w:t xml:space="preserve">), solvencia económica y </w:t>
      </w:r>
      <w:proofErr w:type="spellStart"/>
      <w:r w:rsidR="00574D5A" w:rsidRPr="00334121">
        <w:rPr>
          <w:lang w:val="es-ES"/>
        </w:rPr>
        <w:t>finaciera</w:t>
      </w:r>
      <w:proofErr w:type="spellEnd"/>
      <w:r w:rsidR="00887C41" w:rsidRPr="00334121">
        <w:rPr>
          <w:lang w:val="es-ES"/>
        </w:rPr>
        <w:t>;</w:t>
      </w:r>
      <w:r w:rsidR="0081160E" w:rsidRPr="00334121">
        <w:rPr>
          <w:lang w:val="es-ES"/>
        </w:rPr>
        <w:t xml:space="preserve"> Plan de trabajo y organización</w:t>
      </w:r>
    </w:p>
    <w:p w:rsidR="00CA23B4" w:rsidRPr="00334121" w:rsidRDefault="002C34C8" w:rsidP="00334121">
      <w:pPr>
        <w:jc w:val="both"/>
        <w:rPr>
          <w:lang w:val="es-ES"/>
        </w:rPr>
      </w:pPr>
      <w:r w:rsidRPr="00334121">
        <w:rPr>
          <w:lang w:val="es-ES"/>
        </w:rPr>
        <w:tab/>
      </w:r>
      <w:r w:rsidR="00737E9A" w:rsidRPr="00334121">
        <w:rPr>
          <w:lang w:val="es-ES"/>
        </w:rPr>
        <w:br/>
        <w:t>2. Criterios económicos: imp</w:t>
      </w:r>
      <w:r w:rsidR="005360B8" w:rsidRPr="00334121">
        <w:rPr>
          <w:lang w:val="es-ES"/>
        </w:rPr>
        <w:t>orte total de la licencia anual</w:t>
      </w:r>
      <w:r w:rsidR="00737E9A" w:rsidRPr="00334121">
        <w:rPr>
          <w:lang w:val="es-ES"/>
        </w:rPr>
        <w:t>.</w:t>
      </w:r>
      <w:r w:rsidR="00CA23B4" w:rsidRPr="00334121">
        <w:rPr>
          <w:lang w:val="es-ES"/>
        </w:rPr>
        <w:t xml:space="preserve"> </w:t>
      </w:r>
    </w:p>
    <w:p w:rsidR="00CA23B4" w:rsidRPr="00334121" w:rsidRDefault="00CA23B4" w:rsidP="00334121">
      <w:pPr>
        <w:jc w:val="both"/>
        <w:rPr>
          <w:lang w:val="es-ES"/>
        </w:rPr>
      </w:pPr>
      <w:r w:rsidRPr="00334121">
        <w:rPr>
          <w:lang w:val="es-ES"/>
        </w:rPr>
        <w:t xml:space="preserve">Precio ofertado por </w:t>
      </w:r>
      <w:r w:rsidR="00D142C4" w:rsidRPr="00334121">
        <w:rPr>
          <w:lang w:val="es-ES"/>
        </w:rPr>
        <w:t xml:space="preserve">Fundación Centro Tecnológico de </w:t>
      </w:r>
      <w:proofErr w:type="spellStart"/>
      <w:r w:rsidR="00D142C4" w:rsidRPr="00334121">
        <w:rPr>
          <w:lang w:val="es-ES"/>
        </w:rPr>
        <w:t>Telecomunicacións</w:t>
      </w:r>
      <w:proofErr w:type="spellEnd"/>
      <w:r w:rsidR="00D142C4" w:rsidRPr="00334121">
        <w:rPr>
          <w:lang w:val="es-ES"/>
        </w:rPr>
        <w:t xml:space="preserve"> de Galicia (GRADIANT)</w:t>
      </w:r>
      <w:r w:rsidR="0081160E" w:rsidRPr="00334121">
        <w:rPr>
          <w:lang w:val="es-ES"/>
        </w:rPr>
        <w:t>.</w:t>
      </w:r>
    </w:p>
    <w:p w:rsidR="00CA23B4" w:rsidRPr="00334121" w:rsidRDefault="00CA23B4" w:rsidP="00334121">
      <w:pPr>
        <w:ind w:left="720"/>
        <w:jc w:val="both"/>
        <w:rPr>
          <w:lang w:val="es-ES"/>
        </w:rPr>
      </w:pPr>
      <w:r w:rsidRPr="00334121">
        <w:rPr>
          <w:lang w:val="es-ES"/>
        </w:rPr>
        <w:t xml:space="preserve">Base imponible: </w:t>
      </w:r>
      <w:r w:rsidRPr="00334121">
        <w:rPr>
          <w:lang w:val="es-ES"/>
        </w:rPr>
        <w:tab/>
        <w:t xml:space="preserve">            </w:t>
      </w:r>
      <w:r w:rsidR="000C7746" w:rsidRPr="00334121">
        <w:rPr>
          <w:lang w:val="es-ES"/>
        </w:rPr>
        <w:t>79.000</w:t>
      </w:r>
      <w:r w:rsidR="0081160E" w:rsidRPr="00334121">
        <w:rPr>
          <w:lang w:val="es-ES"/>
        </w:rPr>
        <w:t xml:space="preserve"> </w:t>
      </w:r>
      <w:r w:rsidRPr="00334121">
        <w:rPr>
          <w:lang w:val="es-ES"/>
        </w:rPr>
        <w:t>euros</w:t>
      </w:r>
    </w:p>
    <w:p w:rsidR="00CA23B4" w:rsidRPr="00334121" w:rsidRDefault="00CA23B4" w:rsidP="00334121">
      <w:pPr>
        <w:jc w:val="both"/>
        <w:rPr>
          <w:lang w:val="es-ES"/>
        </w:rPr>
      </w:pPr>
      <w:r w:rsidRPr="00334121">
        <w:rPr>
          <w:lang w:val="es-ES"/>
        </w:rPr>
        <w:tab/>
        <w:t xml:space="preserve">Importe del I.V.A: </w:t>
      </w:r>
      <w:r w:rsidRPr="00334121">
        <w:rPr>
          <w:lang w:val="es-ES"/>
        </w:rPr>
        <w:tab/>
      </w:r>
      <w:r w:rsidR="000C7746" w:rsidRPr="00334121">
        <w:rPr>
          <w:lang w:val="es-ES"/>
        </w:rPr>
        <w:t xml:space="preserve">           15.750</w:t>
      </w:r>
      <w:r w:rsidR="0081160E" w:rsidRPr="00334121">
        <w:rPr>
          <w:lang w:val="es-ES"/>
        </w:rPr>
        <w:t xml:space="preserve">,00 </w:t>
      </w:r>
      <w:r w:rsidRPr="00334121">
        <w:rPr>
          <w:lang w:val="es-ES"/>
        </w:rPr>
        <w:t>euros</w:t>
      </w:r>
    </w:p>
    <w:p w:rsidR="00CA23B4" w:rsidRPr="00334121" w:rsidRDefault="00CA23B4" w:rsidP="00334121">
      <w:pPr>
        <w:jc w:val="both"/>
        <w:rPr>
          <w:lang w:val="es-ES"/>
        </w:rPr>
      </w:pPr>
      <w:r w:rsidRPr="00334121">
        <w:rPr>
          <w:lang w:val="es-ES"/>
        </w:rPr>
        <w:tab/>
        <w:t xml:space="preserve">Importe total: </w:t>
      </w:r>
      <w:r w:rsidRPr="00334121">
        <w:rPr>
          <w:lang w:val="es-ES"/>
        </w:rPr>
        <w:tab/>
      </w:r>
      <w:r w:rsidRPr="00334121">
        <w:rPr>
          <w:lang w:val="es-ES"/>
        </w:rPr>
        <w:tab/>
        <w:t xml:space="preserve">            </w:t>
      </w:r>
      <w:r w:rsidR="000C7746" w:rsidRPr="00334121">
        <w:rPr>
          <w:lang w:val="es-ES"/>
        </w:rPr>
        <w:t xml:space="preserve">95.890 </w:t>
      </w:r>
      <w:r w:rsidRPr="00334121">
        <w:rPr>
          <w:lang w:val="es-ES"/>
        </w:rPr>
        <w:t>euros</w:t>
      </w:r>
    </w:p>
    <w:p w:rsidR="000C7746" w:rsidRPr="00334121" w:rsidRDefault="000C7746" w:rsidP="00334121">
      <w:pPr>
        <w:jc w:val="both"/>
        <w:rPr>
          <w:lang w:val="es-ES"/>
        </w:rPr>
      </w:pPr>
    </w:p>
    <w:p w:rsidR="002C34C8" w:rsidRPr="00334121" w:rsidRDefault="00CA23B4" w:rsidP="00334121">
      <w:pPr>
        <w:jc w:val="both"/>
        <w:rPr>
          <w:lang w:val="es-ES"/>
        </w:rPr>
      </w:pPr>
      <w:r w:rsidRPr="00334121">
        <w:rPr>
          <w:lang w:val="es-ES"/>
        </w:rPr>
        <w:t>Precio unitario máximo establecido en los PCAP:</w:t>
      </w:r>
    </w:p>
    <w:p w:rsidR="00D142C4" w:rsidRPr="00334121" w:rsidRDefault="00D142C4" w:rsidP="00334121">
      <w:pPr>
        <w:ind w:firstLine="720"/>
        <w:jc w:val="both"/>
        <w:rPr>
          <w:lang w:val="es-ES"/>
        </w:rPr>
      </w:pPr>
      <w:r w:rsidRPr="00334121">
        <w:rPr>
          <w:lang w:val="es-ES"/>
        </w:rPr>
        <w:t xml:space="preserve">Base imponible: </w:t>
      </w:r>
      <w:r w:rsidRPr="00334121">
        <w:rPr>
          <w:lang w:val="es-ES"/>
        </w:rPr>
        <w:tab/>
        <w:t xml:space="preserve">            82.644,63 euros</w:t>
      </w:r>
    </w:p>
    <w:p w:rsidR="00D142C4" w:rsidRPr="00334121" w:rsidRDefault="000C7746" w:rsidP="00334121">
      <w:pPr>
        <w:jc w:val="both"/>
        <w:rPr>
          <w:lang w:val="es-ES"/>
        </w:rPr>
      </w:pPr>
      <w:r w:rsidRPr="00334121">
        <w:rPr>
          <w:lang w:val="es-ES"/>
        </w:rPr>
        <w:tab/>
        <w:t xml:space="preserve">Importe del I.V.A: </w:t>
      </w:r>
      <w:r w:rsidRPr="00334121">
        <w:rPr>
          <w:lang w:val="es-ES"/>
        </w:rPr>
        <w:tab/>
        <w:t xml:space="preserve">            </w:t>
      </w:r>
      <w:r w:rsidR="00D142C4" w:rsidRPr="00334121">
        <w:rPr>
          <w:lang w:val="es-ES"/>
        </w:rPr>
        <w:t>17.355,37 euros</w:t>
      </w:r>
    </w:p>
    <w:p w:rsidR="00D142C4" w:rsidRPr="00334121" w:rsidRDefault="00D142C4" w:rsidP="00334121">
      <w:pPr>
        <w:jc w:val="both"/>
        <w:rPr>
          <w:lang w:val="es-ES"/>
        </w:rPr>
      </w:pPr>
      <w:r w:rsidRPr="00334121">
        <w:rPr>
          <w:lang w:val="es-ES"/>
        </w:rPr>
        <w:tab/>
        <w:t xml:space="preserve">Importe total: </w:t>
      </w:r>
      <w:r w:rsidRPr="00334121">
        <w:rPr>
          <w:lang w:val="es-ES"/>
        </w:rPr>
        <w:tab/>
      </w:r>
      <w:r w:rsidRPr="00334121">
        <w:rPr>
          <w:lang w:val="es-ES"/>
        </w:rPr>
        <w:tab/>
        <w:t xml:space="preserve">            100.000,0 euros</w:t>
      </w:r>
    </w:p>
    <w:p w:rsidR="00887C41" w:rsidRPr="00334121" w:rsidRDefault="00887C41" w:rsidP="00334121">
      <w:pPr>
        <w:jc w:val="both"/>
        <w:rPr>
          <w:lang w:val="es-ES"/>
        </w:rPr>
      </w:pPr>
      <w:r w:rsidRPr="00334121">
        <w:rPr>
          <w:lang w:val="es-ES"/>
        </w:rPr>
        <w:t xml:space="preserve">El precio ofertado por </w:t>
      </w:r>
      <w:r w:rsidR="00D142C4" w:rsidRPr="00334121">
        <w:rPr>
          <w:lang w:val="es-ES"/>
        </w:rPr>
        <w:t xml:space="preserve">Fundación Centro Tecnológico de </w:t>
      </w:r>
      <w:proofErr w:type="spellStart"/>
      <w:r w:rsidR="00D142C4" w:rsidRPr="00334121">
        <w:rPr>
          <w:lang w:val="es-ES"/>
        </w:rPr>
        <w:t>Telecomunicacións</w:t>
      </w:r>
      <w:proofErr w:type="spellEnd"/>
      <w:r w:rsidR="00D142C4" w:rsidRPr="00334121">
        <w:rPr>
          <w:lang w:val="es-ES"/>
        </w:rPr>
        <w:t xml:space="preserve"> de Galicia (GRADIANT)</w:t>
      </w:r>
      <w:r w:rsidRPr="00334121">
        <w:rPr>
          <w:lang w:val="es-ES"/>
        </w:rPr>
        <w:t xml:space="preserve"> es un </w:t>
      </w:r>
      <w:r w:rsidR="000C7746" w:rsidRPr="00334121">
        <w:rPr>
          <w:lang w:val="es-ES"/>
        </w:rPr>
        <w:t>4,41</w:t>
      </w:r>
      <w:r w:rsidRPr="00334121">
        <w:rPr>
          <w:lang w:val="es-ES"/>
        </w:rPr>
        <w:t xml:space="preserve"> % más bajo que el precio unitario máximo establecido en los PCAP.</w:t>
      </w:r>
    </w:p>
    <w:p w:rsidR="00887C41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br/>
        <w:t>Tras la revisión de la documentación, la oferta cumple plenamente todos los requisitos administrativos, técnicos y e</w:t>
      </w:r>
      <w:r w:rsidR="00887C41" w:rsidRPr="00334121">
        <w:rPr>
          <w:lang w:val="es-ES"/>
        </w:rPr>
        <w:t>conómicos exigidos en el pliego.</w:t>
      </w:r>
    </w:p>
    <w:p w:rsidR="000B27DE" w:rsidRDefault="00CA23B4" w:rsidP="00334121">
      <w:pPr>
        <w:jc w:val="both"/>
        <w:rPr>
          <w:lang w:val="es-ES"/>
        </w:rPr>
      </w:pPr>
      <w:r w:rsidRPr="00334121">
        <w:rPr>
          <w:lang w:val="es-ES"/>
        </w:rPr>
        <w:t xml:space="preserve"> </w:t>
      </w:r>
    </w:p>
    <w:p w:rsidR="00334121" w:rsidRDefault="00334121" w:rsidP="00334121">
      <w:pPr>
        <w:jc w:val="both"/>
        <w:rPr>
          <w:lang w:val="es-ES"/>
        </w:rPr>
      </w:pPr>
    </w:p>
    <w:p w:rsidR="00334121" w:rsidRDefault="00334121" w:rsidP="00334121">
      <w:pPr>
        <w:jc w:val="both"/>
        <w:rPr>
          <w:lang w:val="es-ES"/>
        </w:rPr>
      </w:pPr>
    </w:p>
    <w:p w:rsidR="00334121" w:rsidRPr="00334121" w:rsidRDefault="00334121" w:rsidP="00334121">
      <w:pPr>
        <w:jc w:val="both"/>
        <w:rPr>
          <w:lang w:val="es-ES"/>
        </w:rPr>
      </w:pPr>
    </w:p>
    <w:p w:rsidR="000B27DE" w:rsidRPr="00334121" w:rsidRDefault="00737E9A" w:rsidP="00334121">
      <w:pPr>
        <w:pStyle w:val="Ttulo2"/>
        <w:jc w:val="both"/>
        <w:rPr>
          <w:lang w:val="es-ES"/>
        </w:rPr>
      </w:pPr>
      <w:r w:rsidRPr="00334121">
        <w:rPr>
          <w:lang w:val="es-ES"/>
        </w:rPr>
        <w:t>4. Justificación de la adjudicación</w:t>
      </w:r>
    </w:p>
    <w:p w:rsid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>A pesar de haberse presentado una única oferta, esta resulta perfectamente válida y ajustada al pliego, garantizando:</w:t>
      </w:r>
    </w:p>
    <w:p w:rsidR="006824A0" w:rsidRPr="00334121" w:rsidRDefault="00737E9A" w:rsidP="00334121">
      <w:pPr>
        <w:pStyle w:val="Prrafodelista"/>
        <w:numPr>
          <w:ilvl w:val="0"/>
          <w:numId w:val="10"/>
        </w:numPr>
        <w:jc w:val="both"/>
        <w:rPr>
          <w:lang w:val="es-ES"/>
        </w:rPr>
      </w:pPr>
      <w:r w:rsidRPr="00334121">
        <w:rPr>
          <w:lang w:val="es-ES"/>
        </w:rPr>
        <w:t>Cobertura de todas las funcionalida</w:t>
      </w:r>
      <w:r w:rsidR="006824A0" w:rsidRPr="00334121">
        <w:rPr>
          <w:lang w:val="es-ES"/>
        </w:rPr>
        <w:t xml:space="preserve">des requeridas para el Proyecto según los criterios </w:t>
      </w:r>
      <w:r w:rsidR="00334121" w:rsidRPr="00334121">
        <w:rPr>
          <w:lang w:val="es-ES"/>
        </w:rPr>
        <w:t>de calidad</w:t>
      </w:r>
      <w:r w:rsidR="006824A0" w:rsidRPr="00334121">
        <w:rPr>
          <w:lang w:val="es-ES"/>
        </w:rPr>
        <w:t xml:space="preserve"> técnica establecidos</w:t>
      </w:r>
      <w:r w:rsidR="000C7746" w:rsidRPr="00334121">
        <w:rPr>
          <w:lang w:val="es-ES"/>
        </w:rPr>
        <w:t xml:space="preserve"> y las características de la estructura de la aplicación </w:t>
      </w:r>
      <w:proofErr w:type="spellStart"/>
      <w:r w:rsidR="000C7746" w:rsidRPr="00334121">
        <w:rPr>
          <w:lang w:val="es-ES"/>
        </w:rPr>
        <w:t>Clarify</w:t>
      </w:r>
      <w:proofErr w:type="spellEnd"/>
      <w:r w:rsidR="006824A0" w:rsidRPr="00334121">
        <w:rPr>
          <w:lang w:val="es-ES"/>
        </w:rPr>
        <w:t>.</w:t>
      </w:r>
    </w:p>
    <w:p w:rsidR="00334121" w:rsidRDefault="006824A0" w:rsidP="00334121">
      <w:pPr>
        <w:pStyle w:val="Sinespaciado"/>
        <w:numPr>
          <w:ilvl w:val="0"/>
          <w:numId w:val="10"/>
        </w:numPr>
        <w:jc w:val="both"/>
        <w:rPr>
          <w:lang w:val="es-ES"/>
        </w:rPr>
      </w:pPr>
      <w:r w:rsidRPr="00334121">
        <w:rPr>
          <w:lang w:val="es-ES"/>
        </w:rPr>
        <w:t>Cumplimiento de los requerimientos técnicos</w:t>
      </w:r>
      <w:r w:rsidR="000C7746" w:rsidRPr="00334121">
        <w:rPr>
          <w:lang w:val="es-ES"/>
        </w:rPr>
        <w:t xml:space="preserve"> y de despliegue del software</w:t>
      </w:r>
    </w:p>
    <w:p w:rsidR="00334121" w:rsidRDefault="00334121" w:rsidP="00334121">
      <w:pPr>
        <w:pStyle w:val="Sinespaciado"/>
        <w:ind w:left="720"/>
        <w:jc w:val="both"/>
        <w:rPr>
          <w:lang w:val="es-ES"/>
        </w:rPr>
      </w:pPr>
    </w:p>
    <w:p w:rsidR="00334121" w:rsidRPr="00334121" w:rsidRDefault="00737E9A" w:rsidP="00334121">
      <w:pPr>
        <w:pStyle w:val="Sinespaciado"/>
        <w:numPr>
          <w:ilvl w:val="0"/>
          <w:numId w:val="10"/>
        </w:numPr>
        <w:jc w:val="both"/>
        <w:rPr>
          <w:lang w:val="es-ES"/>
        </w:rPr>
      </w:pPr>
      <w:r w:rsidRPr="00334121">
        <w:rPr>
          <w:lang w:val="es-ES"/>
        </w:rPr>
        <w:t>Garantía de soporte técnico especializado dur</w:t>
      </w:r>
      <w:r w:rsidR="00334121">
        <w:rPr>
          <w:lang w:val="es-ES"/>
        </w:rPr>
        <w:t>ante la vigencia del contrato.</w:t>
      </w:r>
    </w:p>
    <w:p w:rsidR="00334121" w:rsidRPr="00334121" w:rsidRDefault="00334121" w:rsidP="00334121">
      <w:pPr>
        <w:pStyle w:val="Sinespaciado"/>
        <w:ind w:left="720"/>
        <w:jc w:val="both"/>
        <w:rPr>
          <w:lang w:val="es-ES"/>
        </w:rPr>
      </w:pPr>
    </w:p>
    <w:p w:rsidR="000C7746" w:rsidRPr="00334121" w:rsidRDefault="00737E9A" w:rsidP="00334121">
      <w:pPr>
        <w:pStyle w:val="Sinespaciado"/>
        <w:numPr>
          <w:ilvl w:val="0"/>
          <w:numId w:val="10"/>
        </w:numPr>
        <w:jc w:val="both"/>
        <w:rPr>
          <w:lang w:val="es-ES"/>
        </w:rPr>
      </w:pPr>
      <w:r w:rsidRPr="00334121">
        <w:rPr>
          <w:lang w:val="es-ES"/>
        </w:rPr>
        <w:t>Condiciones económicas adecuadas y proporcionadas al objeto del contrato.</w:t>
      </w:r>
    </w:p>
    <w:p w:rsidR="000B27DE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br/>
        <w:t xml:space="preserve">Por tanto, y de conformidad con lo previsto en la normativa de contratación pública, se justifica la adjudicación del contrato a </w:t>
      </w:r>
      <w:r w:rsidR="00D142C4" w:rsidRPr="00334121">
        <w:rPr>
          <w:lang w:val="es-ES"/>
        </w:rPr>
        <w:t>Fundación Centro</w:t>
      </w:r>
      <w:r w:rsidR="00334121">
        <w:rPr>
          <w:lang w:val="es-ES"/>
        </w:rPr>
        <w:t xml:space="preserve"> Tecnológico de Telecomunicacione</w:t>
      </w:r>
      <w:r w:rsidR="00D142C4" w:rsidRPr="00334121">
        <w:rPr>
          <w:lang w:val="es-ES"/>
        </w:rPr>
        <w:t>s de Galicia (GRADIANT)</w:t>
      </w:r>
      <w:r w:rsidRPr="00334121">
        <w:rPr>
          <w:lang w:val="es-ES"/>
        </w:rPr>
        <w:t>, dado que su propuesta se ajusta a los principios de eficacia, eficiencia y buena gestión de los recursos públicos.</w:t>
      </w:r>
    </w:p>
    <w:p w:rsidR="000B27DE" w:rsidRPr="00334121" w:rsidRDefault="00737E9A" w:rsidP="00334121">
      <w:pPr>
        <w:pStyle w:val="Ttulo2"/>
        <w:jc w:val="both"/>
        <w:rPr>
          <w:lang w:val="es-ES"/>
        </w:rPr>
      </w:pPr>
      <w:r w:rsidRPr="00334121">
        <w:rPr>
          <w:lang w:val="es-ES"/>
        </w:rPr>
        <w:t>5. Conclusión</w:t>
      </w:r>
    </w:p>
    <w:p w:rsidR="000B27DE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 xml:space="preserve">En virtud de lo expuesto, se propone la adjudicación del contrato de suministro de la </w:t>
      </w:r>
      <w:r w:rsidR="00D142C4" w:rsidRPr="00334121">
        <w:rPr>
          <w:lang w:val="es-ES"/>
        </w:rPr>
        <w:t>Licencia anual de un software para la creación de un espacio de datos como servicio dedicado a la compartición de datos de pacientes con cáncer de pulmón que permita la compartición segura y soberana de datos en el marco del proyecto SHARE</w:t>
      </w:r>
      <w:r w:rsidR="0081160E" w:rsidRPr="00334121">
        <w:rPr>
          <w:lang w:val="es-ES"/>
        </w:rPr>
        <w:t xml:space="preserve">: </w:t>
      </w:r>
      <w:proofErr w:type="spellStart"/>
      <w:r w:rsidR="0081160E" w:rsidRPr="00334121">
        <w:rPr>
          <w:lang w:val="es-ES"/>
        </w:rPr>
        <w:t>Spanish</w:t>
      </w:r>
      <w:proofErr w:type="spellEnd"/>
      <w:r w:rsidR="0081160E" w:rsidRPr="00334121">
        <w:rPr>
          <w:lang w:val="es-ES"/>
        </w:rPr>
        <w:t xml:space="preserve"> </w:t>
      </w:r>
      <w:proofErr w:type="spellStart"/>
      <w:r w:rsidR="0081160E" w:rsidRPr="00334121">
        <w:rPr>
          <w:lang w:val="es-ES"/>
        </w:rPr>
        <w:t>Cancer</w:t>
      </w:r>
      <w:proofErr w:type="spellEnd"/>
      <w:r w:rsidR="0081160E" w:rsidRPr="00334121">
        <w:rPr>
          <w:lang w:val="es-ES"/>
        </w:rPr>
        <w:t xml:space="preserve"> Data </w:t>
      </w:r>
      <w:proofErr w:type="spellStart"/>
      <w:r w:rsidR="0081160E" w:rsidRPr="00334121">
        <w:rPr>
          <w:lang w:val="es-ES"/>
        </w:rPr>
        <w:t>Space</w:t>
      </w:r>
      <w:proofErr w:type="spellEnd"/>
      <w:r w:rsidR="0081160E" w:rsidRPr="00334121">
        <w:rPr>
          <w:lang w:val="es-ES"/>
        </w:rPr>
        <w:t xml:space="preserve"> (TSI-100123-2024-3)</w:t>
      </w:r>
      <w:r w:rsidR="006824A0" w:rsidRPr="00334121">
        <w:rPr>
          <w:lang w:val="es-ES"/>
        </w:rPr>
        <w:t xml:space="preserve"> </w:t>
      </w:r>
      <w:r w:rsidRPr="00334121">
        <w:rPr>
          <w:lang w:val="es-ES"/>
        </w:rPr>
        <w:t xml:space="preserve"> a </w:t>
      </w:r>
      <w:r w:rsidR="00D142C4" w:rsidRPr="00334121">
        <w:rPr>
          <w:lang w:val="es-ES"/>
        </w:rPr>
        <w:t>Fundación Centro</w:t>
      </w:r>
      <w:r w:rsidR="00334121">
        <w:rPr>
          <w:lang w:val="es-ES"/>
        </w:rPr>
        <w:t xml:space="preserve"> Tecnológico de Telecomunicacione</w:t>
      </w:r>
      <w:r w:rsidR="00D142C4" w:rsidRPr="00334121">
        <w:rPr>
          <w:lang w:val="es-ES"/>
        </w:rPr>
        <w:t>s de Galicia (GRADIANT)</w:t>
      </w:r>
      <w:r w:rsidRPr="00334121">
        <w:rPr>
          <w:lang w:val="es-ES"/>
        </w:rPr>
        <w:t>, por un importe de 95.890 € (IVA incluido), al haber presentado la única oferta recibida, la cual cumple en su totalidad los requisitos del PCAP y del procedimiento abierto simplificado con pluralidad de criterios.</w:t>
      </w:r>
    </w:p>
    <w:p w:rsidR="000B27DE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br/>
      </w:r>
      <w:r w:rsidRPr="00334121">
        <w:rPr>
          <w:lang w:val="es-ES"/>
        </w:rPr>
        <w:br/>
        <w:t>Firmado:</w:t>
      </w:r>
    </w:p>
    <w:p w:rsidR="000B27DE" w:rsidRDefault="00334121" w:rsidP="00334121">
      <w:pPr>
        <w:jc w:val="both"/>
        <w:rPr>
          <w:lang w:val="es-ES"/>
        </w:rPr>
      </w:pPr>
      <w:r>
        <w:rPr>
          <w:lang w:val="es-ES"/>
        </w:rPr>
        <w:t>D. Julio García Pondal</w:t>
      </w:r>
    </w:p>
    <w:p w:rsidR="00334121" w:rsidRPr="00334121" w:rsidRDefault="00334121" w:rsidP="00334121">
      <w:pPr>
        <w:jc w:val="both"/>
        <w:rPr>
          <w:lang w:val="es-ES"/>
        </w:rPr>
      </w:pPr>
      <w:r>
        <w:rPr>
          <w:lang w:val="es-ES"/>
        </w:rPr>
        <w:t>Presidente del Patronato</w:t>
      </w:r>
      <w:bookmarkStart w:id="0" w:name="_GoBack"/>
      <w:bookmarkEnd w:id="0"/>
    </w:p>
    <w:p w:rsidR="000B27DE" w:rsidRPr="00334121" w:rsidRDefault="00737E9A" w:rsidP="00334121">
      <w:pPr>
        <w:jc w:val="both"/>
        <w:rPr>
          <w:lang w:val="es-ES"/>
        </w:rPr>
      </w:pPr>
      <w:r w:rsidRPr="00334121">
        <w:rPr>
          <w:lang w:val="es-ES"/>
        </w:rPr>
        <w:t>Fundación para la Investigación Biomédica del Hospital Universitario Puerta de Hierro Majadahonda</w:t>
      </w:r>
    </w:p>
    <w:sectPr w:rsidR="000B27DE" w:rsidRPr="0033412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E640FB9"/>
    <w:multiLevelType w:val="hybridMultilevel"/>
    <w:tmpl w:val="1E920E6C"/>
    <w:lvl w:ilvl="0" w:tplc="532A045E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A4BEA"/>
    <w:rsid w:val="000B27DE"/>
    <w:rsid w:val="000C7746"/>
    <w:rsid w:val="0015074B"/>
    <w:rsid w:val="0029639D"/>
    <w:rsid w:val="002C34C8"/>
    <w:rsid w:val="00326F90"/>
    <w:rsid w:val="00334121"/>
    <w:rsid w:val="005360B8"/>
    <w:rsid w:val="00574D5A"/>
    <w:rsid w:val="00582985"/>
    <w:rsid w:val="006824A0"/>
    <w:rsid w:val="00737E9A"/>
    <w:rsid w:val="0081160E"/>
    <w:rsid w:val="00887C41"/>
    <w:rsid w:val="008D688B"/>
    <w:rsid w:val="00914135"/>
    <w:rsid w:val="00AA1D8D"/>
    <w:rsid w:val="00B47730"/>
    <w:rsid w:val="00CA23B4"/>
    <w:rsid w:val="00CB0664"/>
    <w:rsid w:val="00D142C4"/>
    <w:rsid w:val="00D9670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0A40CE"/>
  <w14:defaultImageDpi w14:val="300"/>
  <w15:docId w15:val="{AAB34032-F28A-492A-8956-5CE90610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7BA424-E542-472B-8442-5A5C94945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886</Words>
  <Characters>4874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Ugarte Colmenero.Alberto</cp:lastModifiedBy>
  <cp:revision>2</cp:revision>
  <dcterms:created xsi:type="dcterms:W3CDTF">2025-09-08T12:01:00Z</dcterms:created>
  <dcterms:modified xsi:type="dcterms:W3CDTF">2025-09-08T12:01:00Z</dcterms:modified>
  <cp:category/>
</cp:coreProperties>
</file>